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Büro Stampfenbachstrasse 57, 8006 Zürich</w:t>
          </w:r>
        </w:p>
        <w:p>
          <w:pPr>
            <w:spacing w:before="0" w:after="0"/>
          </w:pPr>
          <w:r>
            <w:t>593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